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A0C43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63A52B92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28579F2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5A4270F" w14:textId="77777777" w:rsidR="009A1B2D" w:rsidRDefault="009A1B2D"/>
    <w:p w14:paraId="657B44BC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508DBC7" w14:textId="77777777" w:rsidR="009A1B2D" w:rsidRDefault="009A1B2D"/>
    <w:p w14:paraId="7FE44851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3B74242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5875E17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D57D6C5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DD7080C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D5CB54F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8A488C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B1FA4C9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01AE3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4384CC0B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894A2F4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93C4620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785B3182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873A0B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7CA8E8A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0CB161B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A1BD8B6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9557BDD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2F7D742D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7ADEA03C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49B61F59" w14:textId="1AB5BA74" w:rsidR="005753EF" w:rsidRDefault="009A1B2D" w:rsidP="00C8492E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</w:t>
      </w:r>
      <w:r w:rsidR="00F45387">
        <w:rPr>
          <w:rFonts w:ascii="Calibri" w:hAnsi="Calibri" w:cs="Arial"/>
          <w:b/>
          <w:sz w:val="22"/>
          <w:szCs w:val="22"/>
        </w:rPr>
        <w:t xml:space="preserve">              </w:t>
      </w:r>
      <w:r w:rsidR="00423643" w:rsidRPr="00423643">
        <w:rPr>
          <w:rFonts w:ascii="Calibri" w:hAnsi="Calibri" w:cs="Arial"/>
          <w:b/>
          <w:sz w:val="22"/>
          <w:szCs w:val="22"/>
        </w:rPr>
        <w:t>w zakresie przeciwdziałania wspieraniu agresji na Ukrainę oraz służących ochronie bezpieczeństwa narodowego (Dz. U. z 202</w:t>
      </w:r>
      <w:r w:rsidR="00BC5D54">
        <w:rPr>
          <w:rFonts w:ascii="Calibri" w:hAnsi="Calibri" w:cs="Arial"/>
          <w:b/>
          <w:sz w:val="22"/>
          <w:szCs w:val="22"/>
        </w:rPr>
        <w:t>5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 r. poz. </w:t>
      </w:r>
      <w:r w:rsidR="00BC5D54">
        <w:rPr>
          <w:rFonts w:ascii="Calibri" w:hAnsi="Calibri" w:cs="Arial"/>
          <w:b/>
          <w:sz w:val="22"/>
          <w:szCs w:val="22"/>
        </w:rPr>
        <w:t>514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F45387">
        <w:rPr>
          <w:rFonts w:ascii="Calibri" w:hAnsi="Calibri" w:cs="Arial"/>
          <w:b/>
          <w:sz w:val="22"/>
          <w:szCs w:val="22"/>
        </w:rPr>
        <w:t xml:space="preserve">      </w:t>
      </w:r>
      <w:r>
        <w:rPr>
          <w:rFonts w:ascii="Calibri" w:hAnsi="Calibri" w:cs="Arial"/>
          <w:b/>
          <w:sz w:val="22"/>
          <w:szCs w:val="22"/>
        </w:rPr>
        <w:t xml:space="preserve">na </w:t>
      </w:r>
      <w:r w:rsidR="00B72C0E">
        <w:rPr>
          <w:rFonts w:ascii="Calibri" w:hAnsi="Calibri" w:cs="Tahoma"/>
          <w:b/>
          <w:sz w:val="22"/>
          <w:szCs w:val="22"/>
        </w:rPr>
        <w:t xml:space="preserve"> </w:t>
      </w:r>
      <w:r w:rsidR="005B755E" w:rsidRPr="005B755E">
        <w:rPr>
          <w:rFonts w:ascii="Calibri" w:hAnsi="Calibri" w:cs="Tahoma"/>
          <w:b/>
          <w:sz w:val="22"/>
          <w:szCs w:val="22"/>
        </w:rPr>
        <w:t xml:space="preserve">świadczenie usług geodezyjnych dla potrzeb Gminy Osielsko w 2026 r. w zakresie łączenia działek m.in. dla celów regulacji dróg gminnych zgodnie z ich nazewnictwem </w:t>
      </w:r>
    </w:p>
    <w:p w14:paraId="6ADD756B" w14:textId="1AC0E5A3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2B3197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C91F87">
        <w:rPr>
          <w:rFonts w:ascii="Calibri" w:hAnsi="Calibri" w:cs="Arial"/>
          <w:b/>
          <w:sz w:val="22"/>
          <w:szCs w:val="22"/>
        </w:rPr>
        <w:t>1</w:t>
      </w:r>
      <w:r w:rsidR="005B755E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>.202</w:t>
      </w:r>
      <w:r w:rsidR="00C91F87">
        <w:rPr>
          <w:rFonts w:ascii="Calibri" w:hAnsi="Calibri" w:cs="Arial"/>
          <w:b/>
          <w:sz w:val="22"/>
          <w:szCs w:val="22"/>
        </w:rPr>
        <w:t>5</w:t>
      </w:r>
    </w:p>
    <w:p w14:paraId="4CEE6CC7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71CFDF23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EB0418B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ACF46D7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5CDD7BAC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7DE5FF5" w14:textId="77777777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BC5D54">
        <w:rPr>
          <w:rFonts w:cs="Arial"/>
        </w:rPr>
        <w:t>5</w:t>
      </w:r>
      <w:r w:rsidR="00423643" w:rsidRPr="00423643">
        <w:rPr>
          <w:rFonts w:cs="Arial"/>
        </w:rPr>
        <w:t xml:space="preserve"> r. poz. </w:t>
      </w:r>
      <w:r w:rsidR="00BC5D54">
        <w:rPr>
          <w:rFonts w:cs="Arial"/>
        </w:rPr>
        <w:t>514</w:t>
      </w:r>
      <w:r w:rsidR="00423643" w:rsidRPr="00423643">
        <w:rPr>
          <w:rFonts w:cs="Arial"/>
        </w:rPr>
        <w:t xml:space="preserve">) </w:t>
      </w:r>
    </w:p>
    <w:p w14:paraId="6914181D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2EDEFC5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D142D3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4A183A60" w14:textId="77777777" w:rsidR="009A1B2D" w:rsidRDefault="009A1B2D" w:rsidP="004C6A89">
      <w:pPr>
        <w:pStyle w:val="Tekstpodstawowy"/>
        <w:rPr>
          <w:rFonts w:ascii="Arial" w:hAnsi="Arial" w:cs="Arial"/>
          <w:i/>
        </w:rPr>
      </w:pPr>
    </w:p>
    <w:p w14:paraId="1E845E14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5719D9A4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15BF4125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6532F6BD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F30A9BE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CCC3E" w14:textId="004B9F70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 w:rsidR="00C91F87">
        <w:rPr>
          <w:rFonts w:ascii="Calibri" w:hAnsi="Calibri" w:cs="Arial"/>
          <w:i/>
          <w:sz w:val="22"/>
          <w:szCs w:val="22"/>
        </w:rPr>
        <w:t xml:space="preserve">             </w:t>
      </w:r>
      <w:r w:rsidR="0008303B">
        <w:rPr>
          <w:rFonts w:ascii="Calibri" w:hAnsi="Calibri" w:cs="Arial"/>
          <w:i/>
          <w:sz w:val="22"/>
          <w:szCs w:val="22"/>
        </w:rPr>
        <w:t xml:space="preserve">      </w:t>
      </w:r>
      <w:r w:rsidR="00C91F87">
        <w:rPr>
          <w:rFonts w:ascii="Calibri" w:hAnsi="Calibri" w:cs="Arial"/>
          <w:i/>
          <w:sz w:val="22"/>
          <w:szCs w:val="22"/>
        </w:rPr>
        <w:t xml:space="preserve"> </w:t>
      </w:r>
      <w:r w:rsidRPr="00C91F87">
        <w:rPr>
          <w:rFonts w:ascii="Calibri" w:hAnsi="Calibri" w:cs="Arial"/>
          <w:b/>
          <w:bCs/>
          <w:sz w:val="22"/>
          <w:szCs w:val="22"/>
        </w:rPr>
        <w:t>nie zachodzą</w:t>
      </w:r>
      <w:r>
        <w:rPr>
          <w:rFonts w:ascii="Calibri" w:hAnsi="Calibri" w:cs="Arial"/>
          <w:sz w:val="22"/>
          <w:szCs w:val="22"/>
        </w:rPr>
        <w:t xml:space="preserve">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C91F87">
        <w:rPr>
          <w:rFonts w:ascii="Calibri" w:hAnsi="Calibri" w:cs="Arial"/>
          <w:sz w:val="22"/>
          <w:szCs w:val="22"/>
        </w:rPr>
        <w:t>5</w:t>
      </w:r>
      <w:r w:rsidR="00423643" w:rsidRPr="00423643">
        <w:rPr>
          <w:rFonts w:ascii="Calibri" w:hAnsi="Calibri" w:cs="Arial"/>
          <w:sz w:val="22"/>
          <w:szCs w:val="22"/>
        </w:rPr>
        <w:t xml:space="preserve"> r. poz. </w:t>
      </w:r>
      <w:r w:rsidR="00C91F87">
        <w:rPr>
          <w:rFonts w:ascii="Calibri" w:hAnsi="Calibri" w:cs="Arial"/>
          <w:sz w:val="22"/>
          <w:szCs w:val="22"/>
        </w:rPr>
        <w:t>514</w:t>
      </w:r>
      <w:r w:rsidR="00423643" w:rsidRPr="00423643">
        <w:rPr>
          <w:rFonts w:ascii="Calibri" w:hAnsi="Calibri" w:cs="Arial"/>
          <w:sz w:val="22"/>
          <w:szCs w:val="22"/>
        </w:rPr>
        <w:t>)</w:t>
      </w:r>
    </w:p>
    <w:p w14:paraId="6F6447DA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752574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8F41C1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07E73983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961A2D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3577040B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E2EFB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A131186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8943DE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6A17F3A0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33EA3531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2419D98B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0EBB6165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45942680" w14:textId="07BA2B80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08303B">
        <w:rPr>
          <w:rFonts w:ascii="Calibri" w:hAnsi="Calibri" w:cs="Arial"/>
        </w:rPr>
        <w:t xml:space="preserve">  </w:t>
      </w:r>
      <w:r>
        <w:rPr>
          <w:rFonts w:ascii="Calibri" w:hAnsi="Calibri" w:cs="Arial"/>
        </w:rPr>
        <w:t xml:space="preserve">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5F95C8ED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CD13B" w14:textId="77777777" w:rsidR="0099749C" w:rsidRDefault="0099749C">
      <w:r>
        <w:separator/>
      </w:r>
    </w:p>
  </w:endnote>
  <w:endnote w:type="continuationSeparator" w:id="0">
    <w:p w14:paraId="2DF01483" w14:textId="77777777" w:rsidR="0099749C" w:rsidRDefault="009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E64CA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B79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358D4" w14:textId="77777777" w:rsidR="0099749C" w:rsidRDefault="0099749C">
      <w:r>
        <w:separator/>
      </w:r>
    </w:p>
  </w:footnote>
  <w:footnote w:type="continuationSeparator" w:id="0">
    <w:p w14:paraId="21A019FE" w14:textId="77777777" w:rsidR="0099749C" w:rsidRDefault="00997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0343517">
    <w:abstractNumId w:val="9"/>
  </w:num>
  <w:num w:numId="2" w16cid:durableId="994652316">
    <w:abstractNumId w:val="7"/>
  </w:num>
  <w:num w:numId="3" w16cid:durableId="494733535">
    <w:abstractNumId w:val="6"/>
  </w:num>
  <w:num w:numId="4" w16cid:durableId="226382953">
    <w:abstractNumId w:val="5"/>
  </w:num>
  <w:num w:numId="5" w16cid:durableId="2095274169">
    <w:abstractNumId w:val="4"/>
  </w:num>
  <w:num w:numId="6" w16cid:durableId="173998882">
    <w:abstractNumId w:val="8"/>
  </w:num>
  <w:num w:numId="7" w16cid:durableId="1654137120">
    <w:abstractNumId w:val="3"/>
  </w:num>
  <w:num w:numId="8" w16cid:durableId="242765478">
    <w:abstractNumId w:val="2"/>
  </w:num>
  <w:num w:numId="9" w16cid:durableId="137259997">
    <w:abstractNumId w:val="1"/>
  </w:num>
  <w:num w:numId="10" w16cid:durableId="1347174534">
    <w:abstractNumId w:val="0"/>
  </w:num>
  <w:num w:numId="11" w16cid:durableId="297301963">
    <w:abstractNumId w:val="11"/>
  </w:num>
  <w:num w:numId="12" w16cid:durableId="1781072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39940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306"/>
    <w:rsid w:val="00081974"/>
    <w:rsid w:val="0008303B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13DF"/>
    <w:rsid w:val="001323E1"/>
    <w:rsid w:val="0013333D"/>
    <w:rsid w:val="001367DF"/>
    <w:rsid w:val="001373A7"/>
    <w:rsid w:val="00137611"/>
    <w:rsid w:val="0014066D"/>
    <w:rsid w:val="001434AF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4D3"/>
    <w:rsid w:val="00215FBD"/>
    <w:rsid w:val="00217824"/>
    <w:rsid w:val="002212A6"/>
    <w:rsid w:val="002218C4"/>
    <w:rsid w:val="002250B2"/>
    <w:rsid w:val="00225410"/>
    <w:rsid w:val="00227ED0"/>
    <w:rsid w:val="0023172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14C5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38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1A06"/>
    <w:rsid w:val="003D2A4F"/>
    <w:rsid w:val="003D2B42"/>
    <w:rsid w:val="003D510A"/>
    <w:rsid w:val="003D6157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6A89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4F4068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3EF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55E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2B25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2219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30E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355A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C5328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8F771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17DBF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9749C"/>
    <w:rsid w:val="009A0C54"/>
    <w:rsid w:val="009A1B2D"/>
    <w:rsid w:val="009A6015"/>
    <w:rsid w:val="009A7623"/>
    <w:rsid w:val="009A7CDE"/>
    <w:rsid w:val="009B027B"/>
    <w:rsid w:val="009B35B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0B85"/>
    <w:rsid w:val="00A0108E"/>
    <w:rsid w:val="00A02112"/>
    <w:rsid w:val="00A024E3"/>
    <w:rsid w:val="00A0255A"/>
    <w:rsid w:val="00A0322C"/>
    <w:rsid w:val="00A03D8E"/>
    <w:rsid w:val="00A072B9"/>
    <w:rsid w:val="00A1224E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6D45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1F6"/>
    <w:rsid w:val="00B468D7"/>
    <w:rsid w:val="00B46E8F"/>
    <w:rsid w:val="00B50BBB"/>
    <w:rsid w:val="00B52E9D"/>
    <w:rsid w:val="00B53981"/>
    <w:rsid w:val="00B5638E"/>
    <w:rsid w:val="00B60D28"/>
    <w:rsid w:val="00B671B5"/>
    <w:rsid w:val="00B70172"/>
    <w:rsid w:val="00B71DB7"/>
    <w:rsid w:val="00B72C0E"/>
    <w:rsid w:val="00B736B6"/>
    <w:rsid w:val="00B82510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99"/>
    <w:rsid w:val="00BB78D4"/>
    <w:rsid w:val="00BB7F60"/>
    <w:rsid w:val="00BC2467"/>
    <w:rsid w:val="00BC2C9D"/>
    <w:rsid w:val="00BC5151"/>
    <w:rsid w:val="00BC522F"/>
    <w:rsid w:val="00BC5CDA"/>
    <w:rsid w:val="00BC5D54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92E"/>
    <w:rsid w:val="00C84D6F"/>
    <w:rsid w:val="00C866C4"/>
    <w:rsid w:val="00C9085C"/>
    <w:rsid w:val="00C91F87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A5D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57A23"/>
    <w:rsid w:val="00D63701"/>
    <w:rsid w:val="00D66E51"/>
    <w:rsid w:val="00D701E7"/>
    <w:rsid w:val="00D71A35"/>
    <w:rsid w:val="00D71EF5"/>
    <w:rsid w:val="00D72366"/>
    <w:rsid w:val="00D7495A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40FB9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709E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A95"/>
    <w:rsid w:val="00F1613F"/>
    <w:rsid w:val="00F16AC3"/>
    <w:rsid w:val="00F204C8"/>
    <w:rsid w:val="00F2345F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45387"/>
    <w:rsid w:val="00F51B94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32EE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4542"/>
  <w15:chartTrackingRefBased/>
  <w15:docId w15:val="{4907838B-78D6-4EB2-BFD8-F6661174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7</cp:revision>
  <cp:lastPrinted>2025-11-13T12:09:00Z</cp:lastPrinted>
  <dcterms:created xsi:type="dcterms:W3CDTF">2025-11-13T11:55:00Z</dcterms:created>
  <dcterms:modified xsi:type="dcterms:W3CDTF">2025-12-05T09:40:00Z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